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4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泰州-J2-105  姜超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泰州-J2-105  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泰州-J2-105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泰州-J2-105  张琪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泰州-J2-105  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祁明明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吴拥军/黄晶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泰州-J2-105  姜超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 泰州-J2-105  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泰州-J2-105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 泰州-J2-105  张琪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泰州-J2-105  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祁明明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吴拥军/黄晶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张泽苗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 泰州-J2-304  李昌友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 泰州-J2-304  吴敏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泰州-J2-304  袁泳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王沛/陈婕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 泰州-J2-304  李昌友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 泰州-J2-304  吴敏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泰州-J2-304  袁泳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王沛/陈婕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(3学时)  泰州-J3-213  杨学攀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(3学时)  泰州-J3-213  卢冬雪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